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17F" w:rsidRDefault="00B7617F">
      <w:pPr>
        <w:autoSpaceDE w:val="0"/>
        <w:autoSpaceDN w:val="0"/>
        <w:spacing w:after="78" w:line="220" w:lineRule="exact"/>
      </w:pPr>
    </w:p>
    <w:p w:rsidR="00B7617F" w:rsidRPr="00A217BA" w:rsidRDefault="00343E38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B7617F" w:rsidRPr="00A217BA" w:rsidRDefault="00343E38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:rsidR="00B7617F" w:rsidRPr="00A217BA" w:rsidRDefault="00343E38" w:rsidP="00A217BA">
      <w:pPr>
        <w:autoSpaceDE w:val="0"/>
        <w:autoSpaceDN w:val="0"/>
        <w:spacing w:before="670" w:after="0" w:line="480" w:lineRule="auto"/>
        <w:ind w:right="2756"/>
        <w:jc w:val="right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Администрация МР </w:t>
      </w:r>
      <w:r w:rsidR="00A217BA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spellStart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Кизилюртовский</w:t>
      </w:r>
      <w:proofErr w:type="spellEnd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</w:t>
      </w:r>
      <w:r w:rsidR="00A217BA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B7617F" w:rsidRPr="00A217BA" w:rsidRDefault="00343E38">
      <w:pPr>
        <w:autoSpaceDE w:val="0"/>
        <w:autoSpaceDN w:val="0"/>
        <w:spacing w:before="670" w:after="1376" w:line="230" w:lineRule="auto"/>
        <w:ind w:right="3142"/>
        <w:jc w:val="right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МКОУ "</w:t>
      </w:r>
      <w:proofErr w:type="spellStart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Новочиркейская</w:t>
      </w:r>
      <w:proofErr w:type="spellEnd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540"/>
        <w:gridCol w:w="3380"/>
      </w:tblGrid>
      <w:tr w:rsidR="00B7617F">
        <w:trPr>
          <w:trHeight w:hRule="exact" w:val="27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4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B7617F">
        <w:trPr>
          <w:trHeight w:hRule="exact" w:val="2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Заместитель директора по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B7617F">
        <w:trPr>
          <w:trHeight w:hRule="exact" w:val="4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 У.И.</w:t>
            </w:r>
          </w:p>
        </w:tc>
      </w:tr>
      <w:tr w:rsidR="00B7617F">
        <w:trPr>
          <w:trHeight w:hRule="exact" w:val="116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З.М.</w:t>
            </w:r>
          </w:p>
        </w:tc>
        <w:tc>
          <w:tcPr>
            <w:tcW w:w="3431" w:type="dxa"/>
            <w:vMerge/>
          </w:tcPr>
          <w:p w:rsidR="00B7617F" w:rsidRDefault="00B7617F"/>
        </w:tc>
        <w:tc>
          <w:tcPr>
            <w:tcW w:w="3431" w:type="dxa"/>
            <w:vMerge/>
          </w:tcPr>
          <w:p w:rsidR="00B7617F" w:rsidRDefault="00B7617F"/>
        </w:tc>
      </w:tr>
      <w:tr w:rsidR="00B7617F">
        <w:trPr>
          <w:trHeight w:hRule="exact" w:val="304"/>
        </w:trPr>
        <w:tc>
          <w:tcPr>
            <w:tcW w:w="3431" w:type="dxa"/>
            <w:vMerge/>
          </w:tcPr>
          <w:p w:rsidR="00B7617F" w:rsidRDefault="00B7617F"/>
        </w:tc>
        <w:tc>
          <w:tcPr>
            <w:tcW w:w="3540" w:type="dxa"/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B7617F">
        <w:trPr>
          <w:trHeight w:hRule="exact" w:val="3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94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B7617F">
        <w:trPr>
          <w:trHeight w:hRule="exact" w:val="38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31" w:type="dxa"/>
            <w:vMerge/>
          </w:tcPr>
          <w:p w:rsidR="00B7617F" w:rsidRDefault="00B7617F"/>
        </w:tc>
        <w:tc>
          <w:tcPr>
            <w:tcW w:w="3431" w:type="dxa"/>
            <w:vMerge/>
          </w:tcPr>
          <w:p w:rsidR="00B7617F" w:rsidRDefault="00B7617F"/>
        </w:tc>
      </w:tr>
    </w:tbl>
    <w:p w:rsidR="00B7617F" w:rsidRDefault="00343E38">
      <w:pPr>
        <w:autoSpaceDE w:val="0"/>
        <w:autoSpaceDN w:val="0"/>
        <w:spacing w:before="978" w:after="0" w:line="230" w:lineRule="auto"/>
        <w:ind w:right="365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B7617F" w:rsidRDefault="00343E38">
      <w:pPr>
        <w:autoSpaceDE w:val="0"/>
        <w:autoSpaceDN w:val="0"/>
        <w:spacing w:before="70" w:after="0" w:line="230" w:lineRule="auto"/>
        <w:ind w:right="442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2470367)</w:t>
      </w:r>
    </w:p>
    <w:p w:rsidR="00B7617F" w:rsidRDefault="00343E38">
      <w:pPr>
        <w:autoSpaceDE w:val="0"/>
        <w:autoSpaceDN w:val="0"/>
        <w:spacing w:before="166" w:after="0" w:line="230" w:lineRule="auto"/>
        <w:ind w:right="402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B7617F" w:rsidRDefault="00343E38">
      <w:pPr>
        <w:autoSpaceDE w:val="0"/>
        <w:autoSpaceDN w:val="0"/>
        <w:spacing w:before="70" w:after="0" w:line="230" w:lineRule="auto"/>
        <w:ind w:right="4250"/>
        <w:jc w:val="right"/>
      </w:pPr>
      <w:r>
        <w:rPr>
          <w:rFonts w:ascii="Times New Roman" w:eastAsia="Times New Roman" w:hAnsi="Times New Roman"/>
          <w:color w:val="000000"/>
          <w:sz w:val="24"/>
        </w:rPr>
        <w:t>«Математика»</w:t>
      </w:r>
    </w:p>
    <w:p w:rsidR="00B7617F" w:rsidRDefault="00343E38">
      <w:pPr>
        <w:autoSpaceDE w:val="0"/>
        <w:autoSpaceDN w:val="0"/>
        <w:spacing w:before="670" w:after="0" w:line="230" w:lineRule="auto"/>
        <w:ind w:right="268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:rsidR="00B7617F" w:rsidRDefault="00343E38">
      <w:pPr>
        <w:autoSpaceDE w:val="0"/>
        <w:autoSpaceDN w:val="0"/>
        <w:spacing w:before="70" w:after="0" w:line="230" w:lineRule="auto"/>
        <w:ind w:right="362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B7617F" w:rsidRDefault="00343E38">
      <w:pPr>
        <w:autoSpaceDE w:val="0"/>
        <w:autoSpaceDN w:val="0"/>
        <w:spacing w:before="2112" w:after="0" w:line="230" w:lineRule="auto"/>
        <w:ind w:right="20"/>
        <w:jc w:val="right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Составитель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Мирзаева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Хайбат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Багавдиновна</w:t>
      </w:r>
      <w:proofErr w:type="spellEnd"/>
    </w:p>
    <w:p w:rsidR="00A217BA" w:rsidRDefault="00343E38" w:rsidP="00A217BA">
      <w:pPr>
        <w:autoSpaceDE w:val="0"/>
        <w:autoSpaceDN w:val="0"/>
        <w:spacing w:before="70" w:after="0" w:line="230" w:lineRule="auto"/>
        <w:ind w:right="30"/>
        <w:jc w:val="right"/>
        <w:rPr>
          <w:rFonts w:ascii="Times New Roman" w:eastAsia="Times New Roman" w:hAnsi="Times New Roman"/>
          <w:color w:val="000000"/>
          <w:sz w:val="24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учитель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начальных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классов</w:t>
      </w:r>
      <w:proofErr w:type="spellEnd"/>
    </w:p>
    <w:p w:rsidR="00A217BA" w:rsidRDefault="00A217BA" w:rsidP="00A217BA">
      <w:pPr>
        <w:autoSpaceDE w:val="0"/>
        <w:autoSpaceDN w:val="0"/>
        <w:spacing w:before="70" w:after="0" w:line="230" w:lineRule="auto"/>
        <w:ind w:right="3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A217BA" w:rsidRDefault="00A217BA" w:rsidP="00A217BA">
      <w:pPr>
        <w:autoSpaceDE w:val="0"/>
        <w:autoSpaceDN w:val="0"/>
        <w:spacing w:before="70" w:after="0" w:line="230" w:lineRule="auto"/>
        <w:ind w:right="3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A217BA" w:rsidRDefault="00A217BA" w:rsidP="00A217BA">
      <w:pPr>
        <w:autoSpaceDE w:val="0"/>
        <w:autoSpaceDN w:val="0"/>
        <w:spacing w:before="70" w:after="0" w:line="230" w:lineRule="auto"/>
        <w:ind w:right="3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A217BA" w:rsidRDefault="00A217BA" w:rsidP="00A217BA">
      <w:pPr>
        <w:autoSpaceDE w:val="0"/>
        <w:autoSpaceDN w:val="0"/>
        <w:spacing w:before="70" w:after="0" w:line="230" w:lineRule="auto"/>
        <w:ind w:right="3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A217BA" w:rsidRPr="00A217BA" w:rsidRDefault="00A217BA" w:rsidP="00A217BA">
      <w:pPr>
        <w:autoSpaceDE w:val="0"/>
        <w:autoSpaceDN w:val="0"/>
        <w:spacing w:before="70" w:after="0" w:line="230" w:lineRule="auto"/>
        <w:ind w:right="30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Новый Чиркей 2022</w:t>
      </w:r>
      <w:bookmarkStart w:id="0" w:name="_GoBack"/>
      <w:bookmarkEnd w:id="0"/>
    </w:p>
    <w:p w:rsidR="00A217BA" w:rsidRDefault="00A217BA" w:rsidP="00A217BA">
      <w:pPr>
        <w:autoSpaceDE w:val="0"/>
        <w:autoSpaceDN w:val="0"/>
        <w:spacing w:before="70" w:after="0" w:line="230" w:lineRule="auto"/>
        <w:ind w:right="3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A217BA" w:rsidRDefault="00A217BA" w:rsidP="00A217BA">
      <w:pPr>
        <w:autoSpaceDE w:val="0"/>
        <w:autoSpaceDN w:val="0"/>
        <w:spacing w:before="70" w:after="0" w:line="230" w:lineRule="auto"/>
        <w:ind w:right="3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A217BA" w:rsidRDefault="00A217BA" w:rsidP="00A217BA">
      <w:pPr>
        <w:autoSpaceDE w:val="0"/>
        <w:autoSpaceDN w:val="0"/>
        <w:spacing w:before="70" w:after="0" w:line="230" w:lineRule="auto"/>
        <w:ind w:right="3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A217BA" w:rsidRDefault="00A217BA" w:rsidP="00A217BA">
      <w:pPr>
        <w:autoSpaceDE w:val="0"/>
        <w:autoSpaceDN w:val="0"/>
        <w:spacing w:before="70" w:after="0" w:line="230" w:lineRule="auto"/>
        <w:ind w:right="3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A217BA" w:rsidRDefault="00A217BA" w:rsidP="00A217BA">
      <w:pPr>
        <w:autoSpaceDE w:val="0"/>
        <w:autoSpaceDN w:val="0"/>
        <w:spacing w:before="70" w:after="0" w:line="230" w:lineRule="auto"/>
        <w:ind w:right="30"/>
        <w:jc w:val="right"/>
        <w:sectPr w:rsidR="00A217BA">
          <w:pgSz w:w="11900" w:h="16840"/>
          <w:pgMar w:top="298" w:right="870" w:bottom="1440" w:left="738" w:header="720" w:footer="720" w:gutter="0"/>
          <w:cols w:space="720" w:equalWidth="0">
            <w:col w:w="10292" w:space="0"/>
          </w:cols>
          <w:docGrid w:linePitch="360"/>
        </w:sectPr>
      </w:pPr>
    </w:p>
    <w:p w:rsidR="00B7617F" w:rsidRDefault="00B7617F">
      <w:pPr>
        <w:autoSpaceDE w:val="0"/>
        <w:autoSpaceDN w:val="0"/>
        <w:spacing w:after="78" w:line="220" w:lineRule="exact"/>
      </w:pPr>
    </w:p>
    <w:p w:rsidR="00B7617F" w:rsidRDefault="00B7617F">
      <w:pPr>
        <w:sectPr w:rsidR="00B7617F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B7617F" w:rsidRDefault="00B7617F">
      <w:pPr>
        <w:autoSpaceDE w:val="0"/>
        <w:autoSpaceDN w:val="0"/>
        <w:spacing w:after="78" w:line="220" w:lineRule="exact"/>
      </w:pPr>
    </w:p>
    <w:p w:rsidR="00B7617F" w:rsidRDefault="00343E38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ПОЯСНИТЕЛЬНАЯ </w:t>
      </w:r>
      <w:r>
        <w:rPr>
          <w:rFonts w:ascii="Times New Roman" w:eastAsia="Times New Roman" w:hAnsi="Times New Roman"/>
          <w:b/>
          <w:color w:val="000000"/>
          <w:sz w:val="24"/>
        </w:rPr>
        <w:t>ЗАПИСКА</w:t>
      </w:r>
    </w:p>
    <w:p w:rsidR="00B7617F" w:rsidRPr="00A217BA" w:rsidRDefault="00343E38">
      <w:pPr>
        <w:autoSpaceDE w:val="0"/>
        <w:autoSpaceDN w:val="0"/>
        <w:spacing w:before="346" w:after="0"/>
        <w:ind w:firstLine="18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м стандарте начального общего образования, а также Примерной программы воспитания.</w:t>
      </w:r>
    </w:p>
    <w:p w:rsidR="00B7617F" w:rsidRPr="00A217BA" w:rsidRDefault="00343E3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B7617F" w:rsidRPr="00A217BA" w:rsidRDefault="00343E38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м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B7617F" w:rsidRPr="00A217BA" w:rsidRDefault="00343E38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A217BA">
        <w:rPr>
          <w:lang w:val="ru-RU"/>
        </w:rPr>
        <w:tab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начальной школе направлено на достижение следующих образовательных, 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развивающих целей, а также целей воспитания:</w:t>
      </w:r>
    </w:p>
    <w:p w:rsidR="00B7617F" w:rsidRPr="00A217BA" w:rsidRDefault="00343E38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тические задачи средствами математики; работа с алгоритмами выполнения арифметических действий. </w:t>
      </w:r>
    </w:p>
    <w:p w:rsidR="00B7617F" w:rsidRPr="00A217BA" w:rsidRDefault="00343E38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бно-практических задач, построенных на понимании и применении математических отношений («часть-</w:t>
      </w:r>
      <w:proofErr w:type="spellStart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целое»,«больше</w:t>
      </w:r>
      <w:proofErr w:type="spellEnd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-меньше», «равно-неравно», «порядок»), смысла арифметических действий, 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:rsidR="00B7617F" w:rsidRPr="00A217BA" w:rsidRDefault="00343E38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Обеспечение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</w:t>
      </w:r>
      <w:proofErr w:type="gramStart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аргументацию,  различать</w:t>
      </w:r>
      <w:proofErr w:type="gramEnd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 верные (истинные) и неверные (ложные)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 утверждения, вести поиск информации (примеров, оснований для упорядочения, вариантов и др.). </w:t>
      </w:r>
    </w:p>
    <w:p w:rsidR="00B7617F" w:rsidRPr="00A217BA" w:rsidRDefault="00343E38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вседневной жизни.</w:t>
      </w:r>
    </w:p>
    <w:p w:rsidR="00B7617F" w:rsidRPr="00A217BA" w:rsidRDefault="00343E38">
      <w:pPr>
        <w:tabs>
          <w:tab w:val="left" w:pos="180"/>
        </w:tabs>
        <w:autoSpaceDE w:val="0"/>
        <w:autoSpaceDN w:val="0"/>
        <w:spacing w:before="300" w:after="0" w:line="262" w:lineRule="auto"/>
        <w:ind w:right="720"/>
        <w:rPr>
          <w:lang w:val="ru-RU"/>
        </w:rPr>
      </w:pPr>
      <w:r w:rsidRPr="00A217BA">
        <w:rPr>
          <w:lang w:val="ru-RU"/>
        </w:rPr>
        <w:tab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B7617F" w:rsidRPr="00A217BA" w:rsidRDefault="00343E38">
      <w:pPr>
        <w:autoSpaceDE w:val="0"/>
        <w:autoSpaceDN w:val="0"/>
        <w:spacing w:before="178" w:after="0"/>
        <w:ind w:left="4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понимание математических отношений выступает средством познания закон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омерностей существования   окружающего мира, фактов, </w:t>
      </w:r>
      <w:proofErr w:type="gramStart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процессов  и</w:t>
      </w:r>
      <w:proofErr w:type="gramEnd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B7617F" w:rsidRPr="00A217BA" w:rsidRDefault="00343E38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математические представлен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B7617F" w:rsidRPr="00A217BA" w:rsidRDefault="00343E38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владение математическим языком, элементами алгоритмического мыш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</w:p>
    <w:p w:rsidR="00B7617F" w:rsidRPr="00A217BA" w:rsidRDefault="00B7617F">
      <w:pPr>
        <w:rPr>
          <w:lang w:val="ru-RU"/>
        </w:rPr>
        <w:sectPr w:rsidR="00B7617F" w:rsidRPr="00A217BA">
          <w:pgSz w:w="11900" w:h="16840"/>
          <w:pgMar w:top="298" w:right="634" w:bottom="32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B7617F" w:rsidRPr="00A217BA" w:rsidRDefault="00B7617F">
      <w:pPr>
        <w:autoSpaceDE w:val="0"/>
        <w:autoSpaceDN w:val="0"/>
        <w:spacing w:after="66" w:line="220" w:lineRule="exact"/>
        <w:rPr>
          <w:lang w:val="ru-RU"/>
        </w:rPr>
      </w:pPr>
    </w:p>
    <w:p w:rsidR="00B7617F" w:rsidRPr="00A217BA" w:rsidRDefault="00343E38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:rsidR="00B7617F" w:rsidRPr="00A217BA" w:rsidRDefault="00343E38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</w:t>
      </w:r>
      <w:proofErr w:type="gramStart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и  закономерности</w:t>
      </w:r>
      <w:proofErr w:type="gramEnd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  их  расположения  во  времени  и в пространстве. Осознанию млад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:rsidR="00B7617F" w:rsidRPr="00A217BA" w:rsidRDefault="00343E38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В начальн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B7617F" w:rsidRPr="00A217BA" w:rsidRDefault="00343E3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1 классе отводится 4 часа в неделю, всего 132 ча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са.</w:t>
      </w:r>
    </w:p>
    <w:p w:rsidR="00B7617F" w:rsidRPr="00A217BA" w:rsidRDefault="00B7617F">
      <w:pPr>
        <w:rPr>
          <w:lang w:val="ru-RU"/>
        </w:rPr>
        <w:sectPr w:rsidR="00B7617F" w:rsidRPr="00A217BA">
          <w:pgSz w:w="11900" w:h="16840"/>
          <w:pgMar w:top="286" w:right="828" w:bottom="1440" w:left="666" w:header="720" w:footer="720" w:gutter="0"/>
          <w:cols w:space="720" w:equalWidth="0">
            <w:col w:w="10406" w:space="0"/>
          </w:cols>
          <w:docGrid w:linePitch="360"/>
        </w:sectPr>
      </w:pPr>
    </w:p>
    <w:p w:rsidR="00B7617F" w:rsidRPr="00A217BA" w:rsidRDefault="00B7617F">
      <w:pPr>
        <w:autoSpaceDE w:val="0"/>
        <w:autoSpaceDN w:val="0"/>
        <w:spacing w:after="78" w:line="220" w:lineRule="exact"/>
        <w:rPr>
          <w:lang w:val="ru-RU"/>
        </w:rPr>
      </w:pPr>
    </w:p>
    <w:p w:rsidR="00B7617F" w:rsidRPr="00A217BA" w:rsidRDefault="00343E38">
      <w:pPr>
        <w:autoSpaceDE w:val="0"/>
        <w:autoSpaceDN w:val="0"/>
        <w:spacing w:after="0" w:line="230" w:lineRule="auto"/>
        <w:rPr>
          <w:lang w:val="ru-RU"/>
        </w:rPr>
      </w:pPr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B7617F" w:rsidRPr="00A217BA" w:rsidRDefault="00343E38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обучения в программе представлено разделами: «Числа и </w:t>
      </w:r>
      <w:proofErr w:type="spellStart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величины</w:t>
      </w:r>
      <w:proofErr w:type="gramStart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Арифметические</w:t>
      </w:r>
      <w:proofErr w:type="spellEnd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действия», «Текстовые задачи», «Пространственные отношения и геометрические фигуры»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, «Математическая информация».</w:t>
      </w:r>
    </w:p>
    <w:p w:rsidR="00B7617F" w:rsidRPr="00A217BA" w:rsidRDefault="00343E38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A217BA">
        <w:rPr>
          <w:lang w:val="ru-RU"/>
        </w:rPr>
        <w:tab/>
      </w:r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Числа и величины </w:t>
      </w:r>
      <w:r w:rsidRPr="00A217BA">
        <w:rPr>
          <w:lang w:val="ru-RU"/>
        </w:rPr>
        <w:br/>
      </w:r>
      <w:r w:rsidRPr="00A217BA">
        <w:rPr>
          <w:lang w:val="ru-RU"/>
        </w:rPr>
        <w:tab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B7617F" w:rsidRPr="00A217BA" w:rsidRDefault="00343E38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217BA">
        <w:rPr>
          <w:lang w:val="ru-RU"/>
        </w:rPr>
        <w:tab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Числа в пределах 20: чтение, запись, сравнение.  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Однозначные и двузначные числа. Увеличение (уменьшение) числа на несколько единиц.</w:t>
      </w:r>
    </w:p>
    <w:p w:rsidR="00B7617F" w:rsidRPr="00A217BA" w:rsidRDefault="00343E38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A217BA">
        <w:rPr>
          <w:lang w:val="ru-RU"/>
        </w:rPr>
        <w:tab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Длина и её измерение. Единицы длины: сантиметр, дециметр; установление соотношения между ними.</w:t>
      </w:r>
    </w:p>
    <w:p w:rsidR="00B7617F" w:rsidRPr="00A217BA" w:rsidRDefault="00343E38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A217BA">
        <w:rPr>
          <w:lang w:val="ru-RU"/>
        </w:rPr>
        <w:tab/>
      </w:r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Арифметические действия </w:t>
      </w:r>
      <w:r w:rsidRPr="00A217BA">
        <w:rPr>
          <w:lang w:val="ru-RU"/>
        </w:rPr>
        <w:br/>
      </w:r>
      <w:r w:rsidRPr="00A217BA">
        <w:rPr>
          <w:lang w:val="ru-RU"/>
        </w:rPr>
        <w:tab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B7617F" w:rsidRPr="00A217BA" w:rsidRDefault="00343E38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A217BA">
        <w:rPr>
          <w:lang w:val="ru-RU"/>
        </w:rPr>
        <w:tab/>
      </w:r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Текстовые задачи </w:t>
      </w:r>
      <w:r w:rsidRPr="00A217BA">
        <w:rPr>
          <w:lang w:val="ru-RU"/>
        </w:rPr>
        <w:br/>
      </w:r>
      <w:r w:rsidRPr="00A217BA">
        <w:rPr>
          <w:lang w:val="ru-RU"/>
        </w:rPr>
        <w:tab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Текстовая задача: структурные элементы, составление текстовой задачи по образц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у. Зависимость между данными и искомой величиной в текстовой задаче. Решение задач в одно действие.</w:t>
      </w:r>
    </w:p>
    <w:p w:rsidR="00B7617F" w:rsidRPr="00A217BA" w:rsidRDefault="00343E38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A217BA">
        <w:rPr>
          <w:lang w:val="ru-RU"/>
        </w:rPr>
        <w:tab/>
      </w:r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Пространственные отношения и геометрические фигуры </w:t>
      </w:r>
      <w:r w:rsidRPr="00A217BA">
        <w:rPr>
          <w:lang w:val="ru-RU"/>
        </w:rPr>
        <w:br/>
      </w:r>
      <w:r w:rsidRPr="00A217BA">
        <w:rPr>
          <w:lang w:val="ru-RU"/>
        </w:rPr>
        <w:tab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Расположение предметов и объектов на плоскости, в пространстве: слева/справа, сверху/снизу, между; уст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ановление пространственных отношений.</w:t>
      </w:r>
    </w:p>
    <w:p w:rsidR="00B7617F" w:rsidRPr="00A217BA" w:rsidRDefault="00343E38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B7617F" w:rsidRPr="00A217BA" w:rsidRDefault="00343E38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A217BA">
        <w:rPr>
          <w:lang w:val="ru-RU"/>
        </w:rPr>
        <w:tab/>
      </w:r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Математическая </w:t>
      </w:r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информация </w:t>
      </w:r>
      <w:r w:rsidRPr="00A217BA">
        <w:rPr>
          <w:lang w:val="ru-RU"/>
        </w:rPr>
        <w:br/>
      </w:r>
      <w:r w:rsidRPr="00A217BA">
        <w:rPr>
          <w:lang w:val="ru-RU"/>
        </w:rPr>
        <w:tab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B7617F" w:rsidRPr="00A217BA" w:rsidRDefault="00343E3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Закономерность в ряду заданных объектов: её обнаружение, продолжение ряда.</w:t>
      </w:r>
    </w:p>
    <w:p w:rsidR="00B7617F" w:rsidRPr="00A217BA" w:rsidRDefault="00343E38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217BA">
        <w:rPr>
          <w:lang w:val="ru-RU"/>
        </w:rPr>
        <w:tab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Верные (истинные) и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 неверные (ложные) предложения, составленные относительно заданного набора математических объектов.</w:t>
      </w:r>
    </w:p>
    <w:p w:rsidR="00B7617F" w:rsidRPr="00A217BA" w:rsidRDefault="00343E38">
      <w:pPr>
        <w:autoSpaceDE w:val="0"/>
        <w:autoSpaceDN w:val="0"/>
        <w:spacing w:before="72" w:after="0" w:line="271" w:lineRule="auto"/>
        <w:ind w:right="144" w:firstLine="18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-двумя числовыми данными (значениями данных величин).</w:t>
      </w:r>
    </w:p>
    <w:p w:rsidR="00B7617F" w:rsidRPr="00A217BA" w:rsidRDefault="00343E38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A217BA">
        <w:rPr>
          <w:lang w:val="ru-RU"/>
        </w:rPr>
        <w:tab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Двух-</w:t>
      </w:r>
      <w:proofErr w:type="spellStart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трёхшаговые</w:t>
      </w:r>
      <w:proofErr w:type="spellEnd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 инструкции, связанные с вычислением, измерением длины, изображением геометрической фигуры.</w:t>
      </w:r>
    </w:p>
    <w:p w:rsidR="00B7617F" w:rsidRPr="00A217BA" w:rsidRDefault="00343E3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:rsidR="00B7617F" w:rsidRPr="00A217BA" w:rsidRDefault="00343E3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217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Универсальные познавательные </w:t>
      </w:r>
      <w:r w:rsidRPr="00A217BA">
        <w:rPr>
          <w:rFonts w:ascii="Times New Roman" w:eastAsia="Times New Roman" w:hAnsi="Times New Roman"/>
          <w:i/>
          <w:color w:val="000000"/>
          <w:sz w:val="24"/>
          <w:lang w:val="ru-RU"/>
        </w:rPr>
        <w:t>учебные действия:</w:t>
      </w:r>
    </w:p>
    <w:p w:rsidR="00B7617F" w:rsidRPr="00A217BA" w:rsidRDefault="00343E3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математические объекты (числа, величины) в окружающем мире; </w:t>
      </w:r>
    </w:p>
    <w:p w:rsidR="00B7617F" w:rsidRPr="00A217BA" w:rsidRDefault="00343E3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общее и различное в записи арифметических действий; </w:t>
      </w:r>
    </w:p>
    <w:p w:rsidR="00B7617F" w:rsidRPr="00A217BA" w:rsidRDefault="00343E3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назначение и необходимость использования величин в жизни; </w:t>
      </w:r>
    </w:p>
    <w:p w:rsidR="00B7617F" w:rsidRPr="00A217BA" w:rsidRDefault="00343E3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действие измерительных приборов; </w:t>
      </w:r>
    </w:p>
    <w:p w:rsidR="00B7617F" w:rsidRPr="00A217BA" w:rsidRDefault="00343E3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два объекта, два числа; распределять объекты на группы по заданному</w:t>
      </w:r>
    </w:p>
    <w:p w:rsidR="00B7617F" w:rsidRPr="00A217BA" w:rsidRDefault="00B7617F">
      <w:pPr>
        <w:rPr>
          <w:lang w:val="ru-RU"/>
        </w:rPr>
        <w:sectPr w:rsidR="00B7617F" w:rsidRPr="00A217BA">
          <w:pgSz w:w="11900" w:h="16840"/>
          <w:pgMar w:top="298" w:right="650" w:bottom="4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7617F" w:rsidRPr="00A217BA" w:rsidRDefault="00B7617F">
      <w:pPr>
        <w:autoSpaceDE w:val="0"/>
        <w:autoSpaceDN w:val="0"/>
        <w:spacing w:after="66" w:line="220" w:lineRule="exact"/>
        <w:rPr>
          <w:lang w:val="ru-RU"/>
        </w:rPr>
      </w:pPr>
    </w:p>
    <w:p w:rsidR="00B7617F" w:rsidRPr="00A217BA" w:rsidRDefault="00343E38">
      <w:pPr>
        <w:autoSpaceDE w:val="0"/>
        <w:autoSpaceDN w:val="0"/>
        <w:spacing w:after="0" w:line="329" w:lineRule="auto"/>
        <w:ind w:left="240" w:right="7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основанию; 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копировать изученные фигуры, рисовать от руки по собственному замысл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у; приводить примеры чисел, геометрических фигур; 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вести порядковый и количественный счет (соблюдать последовательность).</w:t>
      </w:r>
    </w:p>
    <w:p w:rsidR="00B7617F" w:rsidRPr="00A217BA" w:rsidRDefault="00343E38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A217BA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понимать, что математические явления могут быть представлены с помощью разных средств: текст, числовая зап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ись, таблица, рисунок, схема; 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читать таблицу, извлекать информацию, представленную в табличной форме.</w:t>
      </w:r>
    </w:p>
    <w:p w:rsidR="00B7617F" w:rsidRPr="00A217BA" w:rsidRDefault="00343E38">
      <w:pPr>
        <w:autoSpaceDE w:val="0"/>
        <w:autoSpaceDN w:val="0"/>
        <w:spacing w:before="180" w:after="0" w:line="336" w:lineRule="auto"/>
        <w:ind w:left="240" w:right="288" w:hanging="240"/>
        <w:rPr>
          <w:lang w:val="ru-RU"/>
        </w:rPr>
      </w:pPr>
      <w:r w:rsidRPr="00A217BA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(описывать) число, геометрическую фигуру, последовательность из нескольких чисел, з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аписанных по порядку; 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комментировать ход сравнения двух объектов; описывать своими словами сюжетную ситуацию и математическое отношение, представленное в задаче; 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описывать положение предмета в пространстве различать и использовать математические зн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аки; 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строить предложения относительно заданного набора объектов.</w:t>
      </w:r>
    </w:p>
    <w:p w:rsidR="00B7617F" w:rsidRPr="00A217BA" w:rsidRDefault="00343E38">
      <w:pPr>
        <w:autoSpaceDE w:val="0"/>
        <w:autoSpaceDN w:val="0"/>
        <w:spacing w:before="178" w:after="0" w:line="350" w:lineRule="auto"/>
        <w:ind w:left="240" w:right="576" w:hanging="240"/>
        <w:rPr>
          <w:lang w:val="ru-RU"/>
        </w:rPr>
      </w:pPr>
      <w:r w:rsidRPr="00A217BA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принимать учебную задачу, удерживать её в процессе деятельности;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действовать в соответствии с предложенным образцом, инструкцией; 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интерес к проверке результатов решения учебной задачи, с помощью учителя устанавливать причину возникшей ошибки и трудности; 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вычисления с помощью другого приёма выполнения действия.</w:t>
      </w:r>
    </w:p>
    <w:p w:rsidR="00B7617F" w:rsidRPr="00A217BA" w:rsidRDefault="00343E38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A217BA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участв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овать в парной работе с математическим материалом; 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B7617F" w:rsidRPr="00A217BA" w:rsidRDefault="00B7617F">
      <w:pPr>
        <w:rPr>
          <w:lang w:val="ru-RU"/>
        </w:rPr>
        <w:sectPr w:rsidR="00B7617F" w:rsidRPr="00A217BA">
          <w:pgSz w:w="11900" w:h="16840"/>
          <w:pgMar w:top="286" w:right="786" w:bottom="1440" w:left="846" w:header="720" w:footer="720" w:gutter="0"/>
          <w:cols w:space="720" w:equalWidth="0">
            <w:col w:w="10268" w:space="0"/>
          </w:cols>
          <w:docGrid w:linePitch="360"/>
        </w:sectPr>
      </w:pPr>
    </w:p>
    <w:p w:rsidR="00B7617F" w:rsidRPr="00A217BA" w:rsidRDefault="00B7617F">
      <w:pPr>
        <w:autoSpaceDE w:val="0"/>
        <w:autoSpaceDN w:val="0"/>
        <w:spacing w:after="78" w:line="220" w:lineRule="exact"/>
        <w:rPr>
          <w:lang w:val="ru-RU"/>
        </w:rPr>
      </w:pPr>
    </w:p>
    <w:p w:rsidR="00B7617F" w:rsidRPr="00A217BA" w:rsidRDefault="00343E38">
      <w:pPr>
        <w:autoSpaceDE w:val="0"/>
        <w:autoSpaceDN w:val="0"/>
        <w:spacing w:after="0" w:line="230" w:lineRule="auto"/>
        <w:rPr>
          <w:lang w:val="ru-RU"/>
        </w:rPr>
      </w:pPr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</w:t>
      </w:r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>ЫЕ РЕЗУЛЬТАТЫ</w:t>
      </w:r>
    </w:p>
    <w:p w:rsidR="00B7617F" w:rsidRPr="00A217BA" w:rsidRDefault="00343E38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A217BA">
        <w:rPr>
          <w:lang w:val="ru-RU"/>
        </w:rPr>
        <w:tab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1 классе направлено на достижение обучающимися личностных, </w:t>
      </w:r>
      <w:proofErr w:type="spellStart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B7617F" w:rsidRPr="00A217BA" w:rsidRDefault="00343E38">
      <w:pPr>
        <w:autoSpaceDE w:val="0"/>
        <w:autoSpaceDN w:val="0"/>
        <w:spacing w:before="262" w:after="0" w:line="230" w:lineRule="auto"/>
        <w:rPr>
          <w:lang w:val="ru-RU"/>
        </w:rPr>
      </w:pPr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B7617F" w:rsidRPr="00A217BA" w:rsidRDefault="00343E38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A217BA">
        <w:rPr>
          <w:lang w:val="ru-RU"/>
        </w:rPr>
        <w:tab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«Математика» у обучающегося будут сфор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мированы следующие личностные результаты:</w:t>
      </w:r>
    </w:p>
    <w:p w:rsidR="00B7617F" w:rsidRPr="00A217BA" w:rsidRDefault="00343E38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B7617F" w:rsidRPr="00A217BA" w:rsidRDefault="00343E38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развития способности мыслить, рассуждать, выдвигать предположения и доказывать или опро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вергать их; </w:t>
      </w:r>
    </w:p>
    <w:p w:rsidR="00B7617F" w:rsidRPr="00A217BA" w:rsidRDefault="00343E38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B7617F" w:rsidRPr="00A217BA" w:rsidRDefault="00343E3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:rsidR="00B7617F" w:rsidRPr="00A217BA" w:rsidRDefault="00343E38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B7617F" w:rsidRPr="00A217BA" w:rsidRDefault="00343E38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B7617F" w:rsidRPr="00A217BA" w:rsidRDefault="00343E38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оценивать практические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B7617F" w:rsidRPr="00A217BA" w:rsidRDefault="00343E3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:rsidR="00B7617F" w:rsidRPr="00A217BA" w:rsidRDefault="00343E38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стремиться углублять свои м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B7617F" w:rsidRPr="00A217BA" w:rsidRDefault="00343E38">
      <w:pPr>
        <w:autoSpaceDE w:val="0"/>
        <w:autoSpaceDN w:val="0"/>
        <w:spacing w:before="324" w:after="0" w:line="230" w:lineRule="auto"/>
        <w:rPr>
          <w:lang w:val="ru-RU"/>
        </w:rPr>
      </w:pPr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B7617F" w:rsidRPr="00A217BA" w:rsidRDefault="00343E38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у обучающегося формируются следующие универсальные 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учебные действия.</w:t>
      </w:r>
    </w:p>
    <w:p w:rsidR="00B7617F" w:rsidRPr="00A217BA" w:rsidRDefault="00343E38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proofErr w:type="gramStart"/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</w:t>
      </w:r>
      <w:proofErr w:type="gramEnd"/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</w:t>
      </w:r>
    </w:p>
    <w:p w:rsidR="00B7617F" w:rsidRPr="00A217BA" w:rsidRDefault="00343E3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217BA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B7617F" w:rsidRPr="00A217BA" w:rsidRDefault="00343E38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B7617F" w:rsidRPr="00A217BA" w:rsidRDefault="00343E38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:rsidR="00B7617F" w:rsidRPr="00A217BA" w:rsidRDefault="00343E38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B7617F" w:rsidRPr="00A217BA" w:rsidRDefault="00343E38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текстовую зад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ачу, её решение в виде модели, схемы, арифметической записи, текста в соответствии с предложенной учебной проблемой.</w:t>
      </w:r>
    </w:p>
    <w:p w:rsidR="00B7617F" w:rsidRPr="00A217BA" w:rsidRDefault="00343E3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217BA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B7617F" w:rsidRPr="00A217BA" w:rsidRDefault="00B7617F">
      <w:pPr>
        <w:rPr>
          <w:lang w:val="ru-RU"/>
        </w:rPr>
        <w:sectPr w:rsidR="00B7617F" w:rsidRPr="00A217BA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7617F" w:rsidRPr="00A217BA" w:rsidRDefault="00B7617F">
      <w:pPr>
        <w:autoSpaceDE w:val="0"/>
        <w:autoSpaceDN w:val="0"/>
        <w:spacing w:after="132" w:line="220" w:lineRule="exact"/>
        <w:rPr>
          <w:lang w:val="ru-RU"/>
        </w:rPr>
      </w:pPr>
    </w:p>
    <w:p w:rsidR="00B7617F" w:rsidRPr="00A217BA" w:rsidRDefault="00343E38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проявлять способность ориентироваться в уч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ебном материале разных разделов курса математики; </w:t>
      </w:r>
    </w:p>
    <w:p w:rsidR="00B7617F" w:rsidRPr="00A217BA" w:rsidRDefault="00343E38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B7617F" w:rsidRPr="00A217BA" w:rsidRDefault="00343E38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применять изученные методы познания (измерение, моде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лирование, перебор вариантов)</w:t>
      </w:r>
    </w:p>
    <w:p w:rsidR="00B7617F" w:rsidRPr="00A217BA" w:rsidRDefault="00343E38">
      <w:pPr>
        <w:autoSpaceDE w:val="0"/>
        <w:autoSpaceDN w:val="0"/>
        <w:spacing w:before="178" w:after="0" w:line="230" w:lineRule="auto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3)  Работа с информацией:</w:t>
      </w:r>
    </w:p>
    <w:p w:rsidR="00B7617F" w:rsidRPr="00A217BA" w:rsidRDefault="00343E38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B7617F" w:rsidRPr="00A217BA" w:rsidRDefault="00343E38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B7617F" w:rsidRPr="00A217BA" w:rsidRDefault="00343E38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информацию в заданной форме (дополнять таблицу, текст), формулировать утверждение по образцу, в соответствии с требованиями учебно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й задачи; </w:t>
      </w:r>
    </w:p>
    <w:p w:rsidR="00B7617F" w:rsidRPr="00A217BA" w:rsidRDefault="00343E38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:rsidR="00B7617F" w:rsidRPr="00A217BA" w:rsidRDefault="00343E38">
      <w:pPr>
        <w:autoSpaceDE w:val="0"/>
        <w:autoSpaceDN w:val="0"/>
        <w:spacing w:before="178" w:after="0" w:line="230" w:lineRule="auto"/>
        <w:rPr>
          <w:lang w:val="ru-RU"/>
        </w:rPr>
      </w:pPr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:rsidR="00B7617F" w:rsidRPr="00A217BA" w:rsidRDefault="00343E38">
      <w:pPr>
        <w:autoSpaceDE w:val="0"/>
        <w:autoSpaceDN w:val="0"/>
        <w:spacing w:before="298" w:after="0" w:line="230" w:lineRule="auto"/>
        <w:ind w:left="24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</w:t>
      </w:r>
    </w:p>
    <w:p w:rsidR="00B7617F" w:rsidRPr="00A217BA" w:rsidRDefault="00343E38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строить логическое рассуждение;</w:t>
      </w:r>
    </w:p>
    <w:p w:rsidR="00B7617F" w:rsidRPr="00A217BA" w:rsidRDefault="00343E38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B7617F" w:rsidRPr="00A217BA" w:rsidRDefault="00343E38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:rsidR="00B7617F" w:rsidRPr="00A217BA" w:rsidRDefault="00343E38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B7617F" w:rsidRPr="00A217BA" w:rsidRDefault="00343E38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B7617F" w:rsidRPr="00A217BA" w:rsidRDefault="00343E38">
      <w:pPr>
        <w:autoSpaceDE w:val="0"/>
        <w:autoSpaceDN w:val="0"/>
        <w:spacing w:before="240" w:after="0" w:line="271" w:lineRule="auto"/>
        <w:ind w:left="24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B7617F" w:rsidRPr="00A217BA" w:rsidRDefault="00343E38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алгоритмах: воспроизводить, дополнять, исправлять деформированные;</w:t>
      </w:r>
    </w:p>
    <w:p w:rsidR="00B7617F" w:rsidRPr="00A217BA" w:rsidRDefault="00343E38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логии</w:t>
      </w:r>
      <w:proofErr w:type="gramStart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; .</w:t>
      </w:r>
      <w:proofErr w:type="gramEnd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самостоятельно составлять тексты заданий, аналогичные типовым изученным.</w:t>
      </w:r>
    </w:p>
    <w:p w:rsidR="00B7617F" w:rsidRPr="00A217BA" w:rsidRDefault="00343E38">
      <w:pPr>
        <w:autoSpaceDE w:val="0"/>
        <w:autoSpaceDN w:val="0"/>
        <w:spacing w:before="178" w:after="0" w:line="230" w:lineRule="auto"/>
        <w:rPr>
          <w:lang w:val="ru-RU"/>
        </w:rPr>
      </w:pPr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:rsidR="00B7617F" w:rsidRPr="00A217BA" w:rsidRDefault="00343E38">
      <w:pPr>
        <w:autoSpaceDE w:val="0"/>
        <w:autoSpaceDN w:val="0"/>
        <w:spacing w:before="190" w:after="0" w:line="230" w:lineRule="auto"/>
        <w:rPr>
          <w:lang w:val="ru-RU"/>
        </w:rPr>
      </w:pPr>
      <w:r w:rsidRPr="00A217BA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B7617F" w:rsidRPr="00A217BA" w:rsidRDefault="00343E38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:rsidR="00B7617F" w:rsidRPr="00A217BA" w:rsidRDefault="00343E38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ла безопасного использования электронных средств, предлагаемых в процессе обучения.</w:t>
      </w:r>
    </w:p>
    <w:p w:rsidR="00B7617F" w:rsidRPr="00A217BA" w:rsidRDefault="00343E38">
      <w:pPr>
        <w:autoSpaceDE w:val="0"/>
        <w:autoSpaceDN w:val="0"/>
        <w:spacing w:before="178" w:after="0" w:line="230" w:lineRule="auto"/>
        <w:rPr>
          <w:lang w:val="ru-RU"/>
        </w:rPr>
      </w:pPr>
      <w:r w:rsidRPr="00A217BA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B7617F" w:rsidRPr="00A217BA" w:rsidRDefault="00343E38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:rsidR="00B7617F" w:rsidRPr="00A217BA" w:rsidRDefault="00B7617F">
      <w:pPr>
        <w:rPr>
          <w:lang w:val="ru-RU"/>
        </w:rPr>
        <w:sectPr w:rsidR="00B7617F" w:rsidRPr="00A217BA">
          <w:pgSz w:w="11900" w:h="16840"/>
          <w:pgMar w:top="352" w:right="722" w:bottom="302" w:left="846" w:header="720" w:footer="720" w:gutter="0"/>
          <w:cols w:space="720" w:equalWidth="0">
            <w:col w:w="10332" w:space="0"/>
          </w:cols>
          <w:docGrid w:linePitch="360"/>
        </w:sectPr>
      </w:pPr>
    </w:p>
    <w:p w:rsidR="00B7617F" w:rsidRPr="00A217BA" w:rsidRDefault="00B7617F">
      <w:pPr>
        <w:autoSpaceDE w:val="0"/>
        <w:autoSpaceDN w:val="0"/>
        <w:spacing w:after="144" w:line="220" w:lineRule="exact"/>
        <w:rPr>
          <w:lang w:val="ru-RU"/>
        </w:rPr>
      </w:pPr>
    </w:p>
    <w:p w:rsidR="00B7617F" w:rsidRPr="00A217BA" w:rsidRDefault="00343E38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:rsidR="00B7617F" w:rsidRPr="00A217BA" w:rsidRDefault="00343E38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:rsidR="00B7617F" w:rsidRPr="00A217BA" w:rsidRDefault="00343E3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217BA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:rsidR="00B7617F" w:rsidRPr="00A217BA" w:rsidRDefault="00343E38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B7617F" w:rsidRPr="00A217BA" w:rsidRDefault="00343E3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оценивать рациональность своих действий, давать им качественную характеристику.</w:t>
      </w:r>
    </w:p>
    <w:p w:rsidR="00B7617F" w:rsidRPr="00A217BA" w:rsidRDefault="00343E38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B7617F" w:rsidRPr="00A217BA" w:rsidRDefault="00343E38">
      <w:pPr>
        <w:autoSpaceDE w:val="0"/>
        <w:autoSpaceDN w:val="0"/>
        <w:spacing w:before="180" w:after="0" w:line="271" w:lineRule="auto"/>
        <w:ind w:left="420" w:right="576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участво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контрпримеров</w:t>
      </w:r>
      <w:proofErr w:type="spellEnd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B7617F" w:rsidRPr="00A217BA" w:rsidRDefault="00343E38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согласовывать  мнения</w:t>
      </w:r>
      <w:proofErr w:type="gramEnd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 в ходе поиска доказательств, выбор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а рационального способа, анализа информации;</w:t>
      </w:r>
    </w:p>
    <w:p w:rsidR="00B7617F" w:rsidRPr="00A217BA" w:rsidRDefault="00343E38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7617F" w:rsidRPr="00A217BA" w:rsidRDefault="00343E38">
      <w:pPr>
        <w:autoSpaceDE w:val="0"/>
        <w:autoSpaceDN w:val="0"/>
        <w:spacing w:before="322" w:after="0" w:line="230" w:lineRule="auto"/>
        <w:rPr>
          <w:lang w:val="ru-RU"/>
        </w:rPr>
      </w:pPr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B7617F" w:rsidRPr="00A217BA" w:rsidRDefault="00343E38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1 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классе обучающийся научится:</w:t>
      </w:r>
    </w:p>
    <w:p w:rsidR="00B7617F" w:rsidRPr="00A217BA" w:rsidRDefault="00343E3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</w:t>
      </w:r>
      <w:proofErr w:type="gramStart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сравнивать,  упорядочивать</w:t>
      </w:r>
      <w:proofErr w:type="gramEnd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  числа  от  0 до 20; </w:t>
      </w:r>
    </w:p>
    <w:p w:rsidR="00B7617F" w:rsidRPr="00A217BA" w:rsidRDefault="00343E3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пересчитывать различные объекты, устанавливать порядковый номер объекта; </w:t>
      </w:r>
    </w:p>
    <w:p w:rsidR="00B7617F" w:rsidRPr="00A217BA" w:rsidRDefault="00343E3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числа, большие/меньшие данного числа на заданное число; </w:t>
      </w:r>
    </w:p>
    <w:p w:rsidR="00B7617F" w:rsidRPr="00A217BA" w:rsidRDefault="00343E38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 </w:t>
      </w:r>
    </w:p>
    <w:p w:rsidR="00B7617F" w:rsidRPr="00A217BA" w:rsidRDefault="00343E38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решать текстов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ые задачи в одно действие на сложение и вычитание: выделять условие и требование (вопрос); </w:t>
      </w:r>
    </w:p>
    <w:p w:rsidR="00B7617F" w:rsidRPr="00A217BA" w:rsidRDefault="00343E38">
      <w:pPr>
        <w:autoSpaceDE w:val="0"/>
        <w:autoSpaceDN w:val="0"/>
        <w:spacing w:before="192" w:after="0" w:line="262" w:lineRule="auto"/>
        <w:ind w:left="420" w:right="7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по длине, устанавливая между ними соотношение длиннее/короче (выше/ниже, шире/уже); </w:t>
      </w:r>
    </w:p>
    <w:p w:rsidR="00B7617F" w:rsidRPr="00A217BA" w:rsidRDefault="00343E38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знать и использовать единицу длины — сантиметр; измеря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ть длину отрезка, чертить отрезок заданной длины (в см); </w:t>
      </w:r>
    </w:p>
    <w:p w:rsidR="00B7617F" w:rsidRPr="00A217BA" w:rsidRDefault="00343E38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число и цифру; распознавать геометрические фигуры: круг, треугольник, прямоугольник (квадрат), отрезок; </w:t>
      </w:r>
    </w:p>
    <w:p w:rsidR="00B7617F" w:rsidRPr="00A217BA" w:rsidRDefault="00343E38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между объектами соотношения: слева/справа, дальше/ближе, между,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перед/за, над/под; </w:t>
      </w:r>
    </w:p>
    <w:p w:rsidR="00B7617F" w:rsidRPr="00A217BA" w:rsidRDefault="00343E38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верные (истинные) и неверные (ложные) утверждения относительно заданного набора объектов/предметов; </w:t>
      </w:r>
    </w:p>
    <w:p w:rsidR="00B7617F" w:rsidRPr="00A217BA" w:rsidRDefault="00343E38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объекты по заданному признаку; находить и называть закономерности в ряду объектов повседневной жизни; </w:t>
      </w:r>
    </w:p>
    <w:p w:rsidR="00B7617F" w:rsidRPr="00A217BA" w:rsidRDefault="00B7617F">
      <w:pPr>
        <w:rPr>
          <w:lang w:val="ru-RU"/>
        </w:rPr>
        <w:sectPr w:rsidR="00B7617F" w:rsidRPr="00A217BA">
          <w:pgSz w:w="11900" w:h="16840"/>
          <w:pgMar w:top="364" w:right="790" w:bottom="422" w:left="666" w:header="720" w:footer="720" w:gutter="0"/>
          <w:cols w:space="720" w:equalWidth="0">
            <w:col w:w="10444" w:space="0"/>
          </w:cols>
          <w:docGrid w:linePitch="360"/>
        </w:sectPr>
      </w:pPr>
    </w:p>
    <w:p w:rsidR="00B7617F" w:rsidRPr="00A217BA" w:rsidRDefault="00B7617F">
      <w:pPr>
        <w:autoSpaceDE w:val="0"/>
        <w:autoSpaceDN w:val="0"/>
        <w:spacing w:after="108" w:line="220" w:lineRule="exact"/>
        <w:rPr>
          <w:lang w:val="ru-RU"/>
        </w:rPr>
      </w:pPr>
    </w:p>
    <w:p w:rsidR="00B7617F" w:rsidRPr="00A217BA" w:rsidRDefault="00343E38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строки и столбцы таблицы, вносить данное в таблицу, извлекать данное/данные из таблицы; </w:t>
      </w:r>
    </w:p>
    <w:p w:rsidR="00B7617F" w:rsidRPr="00A217BA" w:rsidRDefault="00343E38">
      <w:pPr>
        <w:autoSpaceDE w:val="0"/>
        <w:autoSpaceDN w:val="0"/>
        <w:spacing w:before="190" w:after="0" w:line="262" w:lineRule="auto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два объекта (числа, геометрические фигуры); распределять объекты на две гру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ппы по заданному основанию.</w:t>
      </w:r>
    </w:p>
    <w:p w:rsidR="00B7617F" w:rsidRPr="00A217BA" w:rsidRDefault="00B7617F">
      <w:pPr>
        <w:rPr>
          <w:lang w:val="ru-RU"/>
        </w:rPr>
        <w:sectPr w:rsidR="00B7617F" w:rsidRPr="00A217BA">
          <w:pgSz w:w="11900" w:h="16840"/>
          <w:pgMar w:top="328" w:right="730" w:bottom="1440" w:left="1086" w:header="720" w:footer="720" w:gutter="0"/>
          <w:cols w:space="720" w:equalWidth="0">
            <w:col w:w="10084" w:space="0"/>
          </w:cols>
          <w:docGrid w:linePitch="360"/>
        </w:sectPr>
      </w:pPr>
    </w:p>
    <w:p w:rsidR="00B7617F" w:rsidRPr="00A217BA" w:rsidRDefault="00B7617F">
      <w:pPr>
        <w:autoSpaceDE w:val="0"/>
        <w:autoSpaceDN w:val="0"/>
        <w:spacing w:after="64" w:line="220" w:lineRule="exact"/>
        <w:rPr>
          <w:lang w:val="ru-RU"/>
        </w:rPr>
      </w:pPr>
    </w:p>
    <w:p w:rsidR="00B7617F" w:rsidRDefault="00343E38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758"/>
        <w:gridCol w:w="528"/>
        <w:gridCol w:w="1106"/>
        <w:gridCol w:w="1140"/>
        <w:gridCol w:w="864"/>
        <w:gridCol w:w="5248"/>
        <w:gridCol w:w="1080"/>
        <w:gridCol w:w="1382"/>
      </w:tblGrid>
      <w:tr w:rsidR="00B7617F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B7617F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B7617F" w:rsidRDefault="00B7617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B7617F" w:rsidRDefault="00B7617F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B7617F" w:rsidRDefault="00B7617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B7617F" w:rsidRDefault="00B7617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B7617F" w:rsidRDefault="00B7617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B7617F" w:rsidRDefault="00B7617F"/>
        </w:tc>
      </w:tr>
      <w:tr w:rsidR="00B7617F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Числа</w:t>
            </w:r>
          </w:p>
        </w:tc>
      </w:tr>
      <w:tr w:rsidR="00B7617F" w:rsidRPr="00A217BA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от 1 до 9: различение, чтение, запись.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01.09.2022 05.09.2022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Устная работа: счёт единицами в разном порядке, чтение, упорядочение 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однозначных и двузначных чисел; счёт по 2, по 5;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proofErr w:type="spellStart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217B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A217B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B7617F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Единица счёта.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06.09.2022 07.09.2022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 группах. Формулирование ответов на вопросы: «</w:t>
            </w:r>
            <w:proofErr w:type="spellStart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Сколько?»,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«Который</w:t>
            </w:r>
            <w:proofErr w:type="spellEnd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счёту?», «На сколько больше?», «На сколько меньше?», «Что получится, если увеличить/уменьшить количество на 1, на 2?» — по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образцу и самостоятельно;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B7617F" w:rsidRPr="00A217BA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Счёт предметов, запись результата цифрами.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08.09.2022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A217B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A217B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B7617F" w:rsidRPr="00A217BA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66" w:after="0" w:line="245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Порядковый номер объекта при заданном порядке </w:t>
            </w: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счёта.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14.09.2022 15.09.2022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Словесное описание группы предметов, ряда чисел;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proofErr w:type="spellStart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217B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A217B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B7617F" w:rsidRPr="00A217BA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66" w:after="0" w:line="245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Сравнение чисел, сравнение групп предметов по количеству: больше, меньше, столько же.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19.09.2022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Цифры; знаки сравнения, равенства, арифметических действий;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образовательных ресурсов.</w:t>
            </w:r>
          </w:p>
        </w:tc>
      </w:tr>
      <w:tr w:rsidR="00B7617F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Число и цифра 0 при измерении, вычислении.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21.09.2022 22.09.2022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B7617F" w:rsidRPr="00A217BA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в пределах 20: чтение, запись, сравнение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26.09.2022 27.09.2022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образовательных ресурсов.</w:t>
            </w:r>
          </w:p>
        </w:tc>
      </w:tr>
      <w:tr w:rsidR="00B7617F" w:rsidRPr="00A217BA">
        <w:trPr>
          <w:trHeight w:hRule="exact" w:val="12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Однозначные и двузначные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28.09.2022 29.09.2022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B7617F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Увеличение (уменьшение) числа на несколько единиц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03.10.2022 05.10.2022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Устная работа: счёт единицами в разном порядке, чтение, упорядочение однозначных и двузначных чисел; счёт по 2, по 5;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B7617F">
        <w:trPr>
          <w:trHeight w:hRule="exact" w:val="348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B7617F"/>
        </w:tc>
      </w:tr>
      <w:tr w:rsidR="00B7617F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Величины</w:t>
            </w:r>
          </w:p>
        </w:tc>
      </w:tr>
    </w:tbl>
    <w:p w:rsidR="00B7617F" w:rsidRDefault="00B7617F">
      <w:pPr>
        <w:autoSpaceDE w:val="0"/>
        <w:autoSpaceDN w:val="0"/>
        <w:spacing w:after="0" w:line="14" w:lineRule="exact"/>
      </w:pPr>
    </w:p>
    <w:p w:rsidR="00B7617F" w:rsidRDefault="00B7617F">
      <w:pPr>
        <w:sectPr w:rsidR="00B7617F">
          <w:pgSz w:w="16840" w:h="11900"/>
          <w:pgMar w:top="282" w:right="640" w:bottom="4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7617F" w:rsidRDefault="00B7617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758"/>
        <w:gridCol w:w="528"/>
        <w:gridCol w:w="1106"/>
        <w:gridCol w:w="1140"/>
        <w:gridCol w:w="864"/>
        <w:gridCol w:w="5248"/>
        <w:gridCol w:w="1080"/>
        <w:gridCol w:w="1382"/>
      </w:tblGrid>
      <w:tr w:rsidR="00B7617F" w:rsidRPr="00A217BA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и её измерение с помощью заданной мерки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06.10.2022 10.10.2022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приборами для измерения величин;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B7617F" w:rsidRPr="00A217BA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66" w:after="0" w:line="247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Сравнение без измерения: выше — ниже, шире —уже, длиннее — короче, старше — моложе,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тяжелее — легче.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11.10.2022 12.10.2022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Линейка как простейший инструмент измерения длины;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B7617F" w:rsidRPr="00A217BA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45" w:lineRule="auto"/>
              <w:ind w:right="720"/>
              <w:jc w:val="center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13.10.2022 18.10.2022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назначения и необходимости использования величин в жизни;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B7617F">
        <w:trPr>
          <w:trHeight w:hRule="exact" w:val="348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0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B7617F"/>
        </w:tc>
      </w:tr>
      <w:tr w:rsidR="00B7617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Арифметические действия</w:t>
            </w:r>
          </w:p>
        </w:tc>
      </w:tr>
      <w:tr w:rsidR="00B7617F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в пределах 20.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19.10.2022 26.10.2022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B7617F" w:rsidRPr="00A217BA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Названия компонентов действий, результатов </w:t>
            </w: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действий сложения, вычитания. Знаки сложения и вычитания, названия компонентов действия.</w:t>
            </w:r>
          </w:p>
          <w:p w:rsidR="00B7617F" w:rsidRPr="00A217BA" w:rsidRDefault="00343E38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Таблица сложения. Переместительное свойство сложения.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27.10.2022 10.11.2022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разных способов подсчёта суммы и разности,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переместительного свойства при нахождении суммы;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B7617F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14.11.2022 21.11.2022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B7617F" w:rsidRPr="00A217BA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Неизвестное слагаемое.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22.11.2022 29.11.2022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образовательных ресурсов.</w:t>
            </w:r>
          </w:p>
        </w:tc>
      </w:tr>
      <w:tr w:rsidR="00B7617F" w:rsidRPr="00A217BA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одинаковых слагаемых. Счёт по 2, по  3, по 5.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30.11.2022 07.12.2022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проверка правильности вычисления с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раздаточного материала, линейки, модели действия, по 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образцу; обнаружение общего и различного в записи арифметических действий, одного и того же действия с разными числами;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B7617F">
        <w:trPr>
          <w:trHeight w:hRule="exact" w:val="54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7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Прибавление и вычитание нуля.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08.12.2022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15.12.2022</w:t>
            </w:r>
          </w:p>
        </w:tc>
        <w:tc>
          <w:tcPr>
            <w:tcW w:w="52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разных способов подсчёта суммы и разности,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переместительного свойства при нахождении суммы;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B7617F" w:rsidRPr="00A217BA">
        <w:trPr>
          <w:trHeight w:hRule="exact" w:val="10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без перехода и с переходом через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19.12.2022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26.12.2022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Моделирование. Иллюстрация с помощью предметной модели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переместительного свойства сложения, способа нахождения неизвестного слагаемого. Под руководством педагога выполнение счёта с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заданной единицы счёта;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ектронное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</w:tbl>
    <w:p w:rsidR="00B7617F" w:rsidRPr="00A217BA" w:rsidRDefault="00B7617F">
      <w:pPr>
        <w:autoSpaceDE w:val="0"/>
        <w:autoSpaceDN w:val="0"/>
        <w:spacing w:after="0" w:line="14" w:lineRule="exact"/>
        <w:rPr>
          <w:lang w:val="ru-RU"/>
        </w:rPr>
      </w:pPr>
    </w:p>
    <w:p w:rsidR="00B7617F" w:rsidRPr="00A217BA" w:rsidRDefault="00B7617F">
      <w:pPr>
        <w:rPr>
          <w:lang w:val="ru-RU"/>
        </w:rPr>
        <w:sectPr w:rsidR="00B7617F" w:rsidRPr="00A217BA">
          <w:pgSz w:w="16840" w:h="11900"/>
          <w:pgMar w:top="284" w:right="640" w:bottom="49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7617F" w:rsidRPr="00A217BA" w:rsidRDefault="00B7617F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758"/>
        <w:gridCol w:w="528"/>
        <w:gridCol w:w="1106"/>
        <w:gridCol w:w="1140"/>
        <w:gridCol w:w="864"/>
        <w:gridCol w:w="5248"/>
        <w:gridCol w:w="1080"/>
        <w:gridCol w:w="1382"/>
      </w:tblGrid>
      <w:tr w:rsidR="00B7617F" w:rsidRPr="00A217BA">
        <w:trPr>
          <w:trHeight w:hRule="exact" w:val="11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Вычисление суммы, разности трёх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27.12.2022 10.01.2023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проверка правильности вычисления с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B7617F">
        <w:trPr>
          <w:trHeight w:hRule="exact" w:val="348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</w:t>
            </w:r>
          </w:p>
        </w:tc>
        <w:tc>
          <w:tcPr>
            <w:tcW w:w="10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B7617F"/>
        </w:tc>
      </w:tr>
      <w:tr w:rsidR="00B7617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Текстовые задачи</w:t>
            </w:r>
          </w:p>
        </w:tc>
      </w:tr>
      <w:tr w:rsidR="00B7617F" w:rsidRPr="00A217BA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80" w:after="0" w:line="245" w:lineRule="auto"/>
              <w:ind w:left="72" w:right="576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11.01.2023 16.01.2023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80" w:after="0" w:line="250" w:lineRule="auto"/>
              <w:ind w:left="72" w:right="288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80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80" w:after="0" w:line="250" w:lineRule="auto"/>
              <w:ind w:left="72" w:right="144"/>
              <w:rPr>
                <w:lang w:val="ru-RU"/>
              </w:rPr>
            </w:pPr>
            <w:proofErr w:type="spellStart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217B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A217B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B7617F" w:rsidRPr="00A217BA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17.01.2023 19.01.2023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Обобщение представлений о текстовых задачах, решаемых с помощью действий сложения и вычитания («на сколько больше/меньше», «сколько 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всего», «</w:t>
            </w:r>
            <w:proofErr w:type="gramStart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сколь-ко</w:t>
            </w:r>
            <w:proofErr w:type="gramEnd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осталось»).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задачи, представленного в текстовой задаче;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B7617F" w:rsidRPr="00A217BA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Выбор и запись арифметического действия для получения ответа на вопрос.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23.01.2023 25.01.2023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Соотнесение текста задачи и её модели;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B7617F" w:rsidRPr="00A217BA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26.01.2023 31.01.2023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</w:t>
            </w:r>
            <w:proofErr w:type="gramStart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сколь-ко</w:t>
            </w:r>
            <w:proofErr w:type="gramEnd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осталось»).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задачи, представленного в текстовой задаче;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B7617F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Обнаружение недостающего элемента задачи, дополнение текста задачи числовыми данными (по  иллюстрации, смыслу задачи, её решению).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01.02.2023 07.02.2023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описание словами и с помощью предметной модели сюжетной ситуации и </w:t>
            </w:r>
            <w:proofErr w:type="spellStart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математическогоотношения</w:t>
            </w:r>
            <w:proofErr w:type="spellEnd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Иллюстрация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практической ситуации с использованием счётного материала. Решение текстовой задачи с помощью раздаточного материала. Объяснение выбора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B7617F">
        <w:trPr>
          <w:trHeight w:hRule="exact" w:val="348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0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B7617F"/>
        </w:tc>
      </w:tr>
      <w:tr w:rsidR="00B7617F" w:rsidRPr="00A217B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5.</w:t>
            </w: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B7617F" w:rsidRPr="00A217BA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предметов и  объектов на </w:t>
            </w: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плоскости, в  пространстве: слева/справа, сверху/снизу, между; установление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пространственных отношений.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08.02.2023 21.02.2023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Распознавание и называние известных геометрических фигур, обнаружение в окружающем мире их моделей;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B7617F" w:rsidRPr="00A217BA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Распознавание объекта и его отражения.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22.02.2023 27.02.2023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Игровые упражнения: «Угадай фигуру по описанию», «Расположи фигуры в заданном порядке», «Найди модели фигур в классе» и т. 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образовательных ресурсов.</w:t>
            </w:r>
          </w:p>
        </w:tc>
      </w:tr>
      <w:tr w:rsidR="00B7617F" w:rsidRPr="00A217BA">
        <w:trPr>
          <w:trHeight w:hRule="exact" w:val="7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28.02.2023 06.03.2023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 изображения (узора, геометрической фигуры), называние элементов узора, геометрической фигуры;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proofErr w:type="spellStart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217B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A217B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</w:tbl>
    <w:p w:rsidR="00B7617F" w:rsidRPr="00A217BA" w:rsidRDefault="00B7617F">
      <w:pPr>
        <w:autoSpaceDE w:val="0"/>
        <w:autoSpaceDN w:val="0"/>
        <w:spacing w:after="0" w:line="14" w:lineRule="exact"/>
        <w:rPr>
          <w:lang w:val="ru-RU"/>
        </w:rPr>
      </w:pPr>
    </w:p>
    <w:p w:rsidR="00B7617F" w:rsidRPr="00A217BA" w:rsidRDefault="00B7617F">
      <w:pPr>
        <w:rPr>
          <w:lang w:val="ru-RU"/>
        </w:rPr>
        <w:sectPr w:rsidR="00B7617F" w:rsidRPr="00A217BA">
          <w:pgSz w:w="16840" w:h="11900"/>
          <w:pgMar w:top="284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7617F" w:rsidRPr="00A217BA" w:rsidRDefault="00B7617F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758"/>
        <w:gridCol w:w="528"/>
        <w:gridCol w:w="1106"/>
        <w:gridCol w:w="1140"/>
        <w:gridCol w:w="864"/>
        <w:gridCol w:w="5248"/>
        <w:gridCol w:w="1080"/>
        <w:gridCol w:w="1382"/>
      </w:tblGrid>
      <w:tr w:rsidR="00B7617F" w:rsidRPr="00A217BA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07.03.2023 14.03.2023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деятельность: графические и измерительные действия в 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работе с карандашом и линейкой: копирование, рисование фигур по инструкции;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B7617F" w:rsidRPr="00A217BA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стороны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15.03.2023 16.03.2023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свойств геометрических фигур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(прямоугольника и др.); сравнение геометрических фигур (по форме, размеру); сравнение отрезков по длине;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B7617F" w:rsidRPr="00A217BA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Изображение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20.03.2023 04.04.2023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тата и поставленного вопроса;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proofErr w:type="spellStart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217B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A217B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B7617F">
        <w:trPr>
          <w:trHeight w:hRule="exact" w:val="348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B7617F"/>
        </w:tc>
      </w:tr>
      <w:tr w:rsidR="00B7617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Математическая информация</w:t>
            </w:r>
          </w:p>
        </w:tc>
      </w:tr>
      <w:tr w:rsidR="00B7617F" w:rsidRPr="00A217BA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Сбор данных об объекте </w:t>
            </w:r>
            <w:proofErr w:type="gramStart"/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  образцу</w:t>
            </w:r>
            <w:proofErr w:type="gramEnd"/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</w:t>
            </w:r>
          </w:p>
          <w:p w:rsidR="00B7617F" w:rsidRPr="00A217BA" w:rsidRDefault="00343E38">
            <w:pPr>
              <w:autoSpaceDE w:val="0"/>
              <w:autoSpaceDN w:val="0"/>
              <w:spacing w:before="20" w:after="0" w:line="247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Характеристики объекта, группы объектов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(количество, форма, размер); выбор предметов по образцу (по  заданным признакам).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05.04.2023 10.04.2023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ми средствами;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B7617F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Группировка объектов по  заданному признаку.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11.04.2023 17.04.2023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числами в окружающем мире, описание словами наблюдаемых фактов, 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закономерностей;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B7617F" w:rsidRPr="00A217BA">
        <w:trPr>
          <w:trHeight w:hRule="exact" w:val="111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37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4" w:after="0" w:line="245" w:lineRule="auto"/>
              <w:ind w:left="72" w:right="288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18.04.2023 24.04.2023</w:t>
            </w:r>
          </w:p>
        </w:tc>
        <w:tc>
          <w:tcPr>
            <w:tcW w:w="52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4" w:after="0" w:line="250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наглядностью — рисунками, содержащими математическую 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информацию. Формулирование вопросов и ответов по рисунку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4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4" w:after="0" w:line="25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B7617F" w:rsidRPr="00A217BA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Верные (истинные) и 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25.04.2023 27.04.2023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характеризующих положение одного предмета относительно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другого.</w:t>
            </w:r>
          </w:p>
          <w:p w:rsidR="00B7617F" w:rsidRPr="00A217BA" w:rsidRDefault="00343E38">
            <w:pPr>
              <w:autoSpaceDE w:val="0"/>
              <w:autoSpaceDN w:val="0"/>
              <w:spacing w:before="18" w:after="0" w:line="245" w:lineRule="auto"/>
              <w:ind w:left="72" w:right="1008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отношения («больше», «меньше», «равно»), переместительное свойство сложения;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образовательных ресурсов.</w:t>
            </w:r>
          </w:p>
        </w:tc>
      </w:tr>
      <w:tr w:rsidR="00B7617F" w:rsidRPr="00A217BA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Чтение таблицы (содержащей не более четырёх </w:t>
            </w: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данных); извлечение данного из  строки, столбца; внесение одного-двух данных в таблицу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04.05.2023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характеризующих положение одного предмета относительно другого.</w:t>
            </w:r>
          </w:p>
          <w:p w:rsidR="00B7617F" w:rsidRPr="00A217BA" w:rsidRDefault="00343E38">
            <w:pPr>
              <w:autoSpaceDE w:val="0"/>
              <w:autoSpaceDN w:val="0"/>
              <w:spacing w:before="20" w:after="0" w:line="245" w:lineRule="auto"/>
              <w:ind w:left="72" w:right="1008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отношения («больше»,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«меньше», «равно»), переместительное свойство сложения;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proofErr w:type="spellStart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217B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A217B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B7617F" w:rsidRPr="00A217BA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10.05.2023 16.05.2023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</w:t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иложение к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B7617F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Выполнение 1—3-шаговых инструкций,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связанных с вычислениями, измерением длины, построением геометрических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17.05.2023 24.05.2023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характеризующих положение одного предмета относительно другого.</w:t>
            </w:r>
          </w:p>
          <w:p w:rsidR="00B7617F" w:rsidRPr="00A217BA" w:rsidRDefault="00343E38">
            <w:pPr>
              <w:autoSpaceDE w:val="0"/>
              <w:autoSpaceDN w:val="0"/>
              <w:spacing w:before="18" w:after="0" w:line="245" w:lineRule="auto"/>
              <w:ind w:left="72" w:right="1008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отношения («больше», «меньше», «равно»), переместительное свойство сложения;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B7617F">
        <w:trPr>
          <w:trHeight w:hRule="exact" w:val="328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0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B7617F"/>
        </w:tc>
      </w:tr>
    </w:tbl>
    <w:p w:rsidR="00B7617F" w:rsidRDefault="00B7617F">
      <w:pPr>
        <w:autoSpaceDE w:val="0"/>
        <w:autoSpaceDN w:val="0"/>
        <w:spacing w:after="0" w:line="14" w:lineRule="exact"/>
      </w:pPr>
    </w:p>
    <w:p w:rsidR="00B7617F" w:rsidRDefault="00B7617F">
      <w:pPr>
        <w:sectPr w:rsidR="00B7617F">
          <w:pgSz w:w="16840" w:h="11900"/>
          <w:pgMar w:top="284" w:right="640" w:bottom="3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7617F" w:rsidRDefault="00B7617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154"/>
        <w:gridCol w:w="528"/>
        <w:gridCol w:w="1106"/>
        <w:gridCol w:w="1140"/>
        <w:gridCol w:w="8574"/>
      </w:tblGrid>
      <w:tr w:rsidR="00B7617F">
        <w:trPr>
          <w:trHeight w:hRule="exact" w:val="348"/>
        </w:trPr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0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B7617F"/>
        </w:tc>
      </w:tr>
      <w:tr w:rsidR="00B7617F">
        <w:trPr>
          <w:trHeight w:hRule="exact" w:val="328"/>
        </w:trPr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B7617F"/>
        </w:tc>
      </w:tr>
    </w:tbl>
    <w:p w:rsidR="00B7617F" w:rsidRDefault="00B7617F">
      <w:pPr>
        <w:autoSpaceDE w:val="0"/>
        <w:autoSpaceDN w:val="0"/>
        <w:spacing w:after="0" w:line="14" w:lineRule="exact"/>
      </w:pPr>
    </w:p>
    <w:p w:rsidR="00B7617F" w:rsidRDefault="00B7617F">
      <w:pPr>
        <w:sectPr w:rsidR="00B7617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7617F" w:rsidRDefault="00B7617F">
      <w:pPr>
        <w:autoSpaceDE w:val="0"/>
        <w:autoSpaceDN w:val="0"/>
        <w:spacing w:after="78" w:line="220" w:lineRule="exact"/>
      </w:pPr>
    </w:p>
    <w:p w:rsidR="00B7617F" w:rsidRDefault="00343E38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B7617F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B7617F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7F" w:rsidRDefault="00B7617F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7F" w:rsidRDefault="00B7617F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7F" w:rsidRDefault="00B7617F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17F" w:rsidRDefault="00B7617F"/>
        </w:tc>
      </w:tr>
      <w:tr w:rsidR="00B7617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Учебник математики. Роль математики в жизни людей и общества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Счет предметов.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Раньше. Позже. Сначала. Потом.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 сколько больше? На сколько меньше?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 сколько больше? На сколько меньше?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обобщение изученного по теме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Много.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Один.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и цифра 2.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и цифра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Знаки «+» «-» «=»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21.09.2022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Длиннее, короче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и цифра 5.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B7617F" w:rsidRDefault="00B7617F">
      <w:pPr>
        <w:autoSpaceDE w:val="0"/>
        <w:autoSpaceDN w:val="0"/>
        <w:spacing w:after="0" w:line="14" w:lineRule="exact"/>
      </w:pPr>
    </w:p>
    <w:p w:rsidR="00B7617F" w:rsidRDefault="00B7617F">
      <w:pPr>
        <w:sectPr w:rsidR="00B7617F">
          <w:pgSz w:w="11900" w:h="16840"/>
          <w:pgMar w:top="298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7617F" w:rsidRDefault="00B7617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 от 1 до 5. Состав числа 5.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любознательных.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7617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Точка. Кривая линия.</w:t>
            </w:r>
          </w:p>
          <w:p w:rsidR="00B7617F" w:rsidRDefault="00343E38">
            <w:pPr>
              <w:autoSpaceDE w:val="0"/>
              <w:autoSpaceDN w:val="0"/>
              <w:spacing w:before="70" w:after="0" w:line="262" w:lineRule="auto"/>
              <w:ind w:left="72" w:right="576"/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Прямая линия.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Луч.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Ломаная линия.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Закрепление изученного. 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Знаки «&gt;». «&lt;», «=»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Равенство. Неравенство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Многоугольник.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6 и 7.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6 и 7. Письмо цифры 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8 и 9. Письмо цифры 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8 и 9. Письмо цифры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10.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обобщение изученного по теме «Числа от 1 до 10»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Наши проекты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Увеличить на…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B7617F" w:rsidRDefault="00B7617F">
      <w:pPr>
        <w:autoSpaceDE w:val="0"/>
        <w:autoSpaceDN w:val="0"/>
        <w:spacing w:after="0" w:line="14" w:lineRule="exact"/>
      </w:pPr>
    </w:p>
    <w:p w:rsidR="00B7617F" w:rsidRDefault="00B7617F">
      <w:pPr>
        <w:sectPr w:rsidR="00B7617F">
          <w:pgSz w:w="11900" w:h="16840"/>
          <w:pgMar w:top="284" w:right="650" w:bottom="4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7617F" w:rsidRDefault="00B7617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Уменьши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с числом 0.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7617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Защита проектов 3 Числа от 1 до 10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Сложение и вычитание вида– 1, + 1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вида + 1+ 1, – 1 – 1. 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вида +2, -2.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Слагаемые. Сумма.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задач на сложение и вычитание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Таблицы сложения и вычитания по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23.11.2022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78" w:lineRule="auto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Присчитывание и отсчитывание по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28.11.2022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7617F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:rsidR="00B7617F" w:rsidRDefault="00B7617F">
      <w:pPr>
        <w:autoSpaceDE w:val="0"/>
        <w:autoSpaceDN w:val="0"/>
        <w:spacing w:after="0" w:line="14" w:lineRule="exact"/>
      </w:pPr>
    </w:p>
    <w:p w:rsidR="00B7617F" w:rsidRDefault="00B7617F">
      <w:pPr>
        <w:sectPr w:rsidR="00B7617F">
          <w:pgSz w:w="11900" w:h="16840"/>
          <w:pgMar w:top="284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7617F" w:rsidRDefault="00B7617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вида± 3.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Прибавление и вычитание числа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right="432"/>
              <w:jc w:val="center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изученного. Сравнение длин отрезков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Таблицы сложения и вычитания с числом 3.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Присчитывание 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отсчитывание по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любознательных.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7617F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 материала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Проверочная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 материала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 материала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чисел первого десятка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29.12.2022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7617F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на увеличение числа на несколько единиц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B7617F" w:rsidRDefault="00B7617F">
      <w:pPr>
        <w:autoSpaceDE w:val="0"/>
        <w:autoSpaceDN w:val="0"/>
        <w:spacing w:after="0" w:line="14" w:lineRule="exact"/>
      </w:pPr>
    </w:p>
    <w:p w:rsidR="00B7617F" w:rsidRDefault="00B7617F">
      <w:pPr>
        <w:sectPr w:rsidR="00B7617F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7617F" w:rsidRDefault="00B7617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Задачи на уменьшение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 на несколько единиц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вида± 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Закрепление изученного материала.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7617F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 сколько больше?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Таблицы сложения и вычитания с числом 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задач.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Перестановка слагаемых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Применение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переместительного свойства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Таблицы для случаев вида + 5, 6, 7, 8, 9.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 чисел в пределах 10. Закрепление.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B7617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 чисел в пределах 10. </w:t>
            </w: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изученного. Решение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7617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B7617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изученного. Проверка знаний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7617F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Связь между суммой и слагаемыми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B7617F" w:rsidRDefault="00B7617F">
      <w:pPr>
        <w:autoSpaceDE w:val="0"/>
        <w:autoSpaceDN w:val="0"/>
        <w:spacing w:after="0" w:line="14" w:lineRule="exact"/>
      </w:pPr>
    </w:p>
    <w:p w:rsidR="00B7617F" w:rsidRDefault="00B7617F">
      <w:pPr>
        <w:sectPr w:rsidR="00B7617F">
          <w:pgSz w:w="11900" w:h="16840"/>
          <w:pgMar w:top="284" w:right="650" w:bottom="3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7617F" w:rsidRDefault="00B7617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B7617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Связь между суммой и слагаемыми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Уменьшаемое. Вычитаемое. Разность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 вида 6 - , 7 – 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Закрепление приемов вычислений вида 6 -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Закрепление приемов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вычислений вида 6 -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приема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вычислений вида 8– и 9- .</w:t>
            </w:r>
          </w:p>
          <w:p w:rsidR="00B7617F" w:rsidRDefault="00343E38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 вида 10- 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изученного. Решение задач.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Литр.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 работа.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Названия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последовательность чисел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Образование чисел второго десятка.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14.03.2023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7617F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 и чтение чисел второго десятка.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B7617F" w:rsidRDefault="00B7617F">
      <w:pPr>
        <w:autoSpaceDE w:val="0"/>
        <w:autoSpaceDN w:val="0"/>
        <w:spacing w:after="0" w:line="14" w:lineRule="exact"/>
      </w:pPr>
    </w:p>
    <w:p w:rsidR="00B7617F" w:rsidRDefault="00B7617F">
      <w:pPr>
        <w:sectPr w:rsidR="00B7617F">
          <w:pgSz w:w="11900" w:h="16840"/>
          <w:pgMar w:top="284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7617F" w:rsidRDefault="00B7617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Дециметр.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Сложение и вычитание вида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10+7, 10-7, 17-10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Сложение и вычитание вида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10+7, 10-7, 17-10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Странички для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Что узнали. Чему научились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104. Проверочная работа.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105. Закрепление изученного. </w:t>
            </w:r>
            <w:r w:rsidRPr="00A217BA">
              <w:rPr>
                <w:lang w:val="ru-RU"/>
              </w:rPr>
              <w:tab/>
            </w: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над ошибками.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7617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Повторение. Подготовка к решению задач в два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Повторение. Подготовка к решению задач в два </w:t>
            </w:r>
            <w:r w:rsidRPr="00A217BA">
              <w:rPr>
                <w:lang w:val="ru-RU"/>
              </w:rPr>
              <w:br/>
            </w: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 Составная задача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 Составная задача.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Общий прием сложения с переходом через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78" w:lineRule="auto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Сложение однозначных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112. Сложение однозначных чисел с переходом через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7617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113. Сложение однозначных чисел с переходом через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114. Сложение однозначных чисел с переходом через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B7617F" w:rsidRDefault="00B7617F">
      <w:pPr>
        <w:autoSpaceDE w:val="0"/>
        <w:autoSpaceDN w:val="0"/>
        <w:spacing w:after="0" w:line="14" w:lineRule="exact"/>
      </w:pPr>
    </w:p>
    <w:p w:rsidR="00B7617F" w:rsidRDefault="00B7617F">
      <w:pPr>
        <w:sectPr w:rsidR="00B7617F">
          <w:pgSz w:w="11900" w:h="16840"/>
          <w:pgMar w:top="284" w:right="650" w:bottom="3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7617F" w:rsidRDefault="00B7617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B7617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115. Сложение однозначных чисел с переходом через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116. Сложение однозначных чисел с переходом через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117. Сложение однозначных чисел с переходом через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 Таблица сложения.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Общие приемы вычитания с переходом через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 Вычитание вида 11 – 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 Вычитание вида 12 –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122. Вычитание вида 13 –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 Вычитание вида 14 –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 Вычитание вида 15 –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Итоговая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B7617F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 Работа над ошибками.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 Вычитание вида 16 – 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Вычитание вида 17 – , 18–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 Закрепление изученного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7617F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Странички для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B7617F" w:rsidRDefault="00B7617F">
      <w:pPr>
        <w:autoSpaceDE w:val="0"/>
        <w:autoSpaceDN w:val="0"/>
        <w:spacing w:after="0" w:line="14" w:lineRule="exact"/>
      </w:pPr>
    </w:p>
    <w:p w:rsidR="00B7617F" w:rsidRDefault="00B7617F">
      <w:pPr>
        <w:sectPr w:rsidR="00B7617F">
          <w:pgSz w:w="11900" w:h="16840"/>
          <w:pgMar w:top="284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7617F" w:rsidRDefault="00B7617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B7617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Что узнали. Чему научились.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B76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 Наши проекты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7617F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Pr="00A217BA" w:rsidRDefault="00343E3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217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17F" w:rsidRDefault="00343E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</w:tr>
    </w:tbl>
    <w:p w:rsidR="00B7617F" w:rsidRDefault="00B7617F">
      <w:pPr>
        <w:autoSpaceDE w:val="0"/>
        <w:autoSpaceDN w:val="0"/>
        <w:spacing w:after="0" w:line="14" w:lineRule="exact"/>
      </w:pPr>
    </w:p>
    <w:p w:rsidR="00B7617F" w:rsidRDefault="00B7617F">
      <w:pPr>
        <w:sectPr w:rsidR="00B7617F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7617F" w:rsidRDefault="00B7617F">
      <w:pPr>
        <w:autoSpaceDE w:val="0"/>
        <w:autoSpaceDN w:val="0"/>
        <w:spacing w:after="78" w:line="220" w:lineRule="exact"/>
      </w:pPr>
    </w:p>
    <w:p w:rsidR="00B7617F" w:rsidRDefault="00343E38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B7617F" w:rsidRDefault="00343E38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B7617F" w:rsidRPr="00A217BA" w:rsidRDefault="00343E38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Математика (в 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2 частях), 1 класс /Моро М.И., Волкова С.И., Степанова С.В., Акционерное </w:t>
      </w:r>
      <w:proofErr w:type="spellStart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общество«Издательство</w:t>
      </w:r>
      <w:proofErr w:type="spellEnd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«Просвещение»; 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B7617F" w:rsidRPr="00A217BA" w:rsidRDefault="00343E38">
      <w:pPr>
        <w:autoSpaceDE w:val="0"/>
        <w:autoSpaceDN w:val="0"/>
        <w:spacing w:before="262" w:after="0" w:line="230" w:lineRule="auto"/>
        <w:rPr>
          <w:lang w:val="ru-RU"/>
        </w:rPr>
      </w:pPr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B7617F" w:rsidRPr="00A217BA" w:rsidRDefault="00343E38">
      <w:pPr>
        <w:autoSpaceDE w:val="0"/>
        <w:autoSpaceDN w:val="0"/>
        <w:spacing w:before="166" w:after="0" w:line="271" w:lineRule="auto"/>
        <w:ind w:right="576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Поурочные разработки 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Библиотека для материалов начальной школы </w:t>
      </w:r>
      <w:r w:rsidRPr="00A217B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biblioteka</w:t>
      </w:r>
      <w:proofErr w:type="spellEnd"/>
    </w:p>
    <w:p w:rsidR="00B7617F" w:rsidRPr="00A217BA" w:rsidRDefault="00343E38">
      <w:pPr>
        <w:autoSpaceDE w:val="0"/>
        <w:autoSpaceDN w:val="0"/>
        <w:spacing w:before="264" w:after="0" w:line="230" w:lineRule="auto"/>
        <w:rPr>
          <w:lang w:val="ru-RU"/>
        </w:rPr>
      </w:pPr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B7617F" w:rsidRPr="00A217BA" w:rsidRDefault="00343E38">
      <w:pPr>
        <w:autoSpaceDE w:val="0"/>
        <w:autoSpaceDN w:val="0"/>
        <w:spacing w:before="166" w:after="0" w:line="283" w:lineRule="auto"/>
        <w:ind w:right="4320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Учи . </w:t>
      </w:r>
      <w:proofErr w:type="spellStart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ру</w:t>
      </w:r>
      <w:proofErr w:type="spellEnd"/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Электронное приложение к учебнику "Математика" 1 класс Единая коллекция 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цифровых 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образовательных 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ресурсов.</w:t>
      </w:r>
    </w:p>
    <w:p w:rsidR="00B7617F" w:rsidRPr="00A217BA" w:rsidRDefault="00B7617F">
      <w:pPr>
        <w:rPr>
          <w:lang w:val="ru-RU"/>
        </w:rPr>
        <w:sectPr w:rsidR="00B7617F" w:rsidRPr="00A217B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7617F" w:rsidRPr="00A217BA" w:rsidRDefault="00B7617F">
      <w:pPr>
        <w:autoSpaceDE w:val="0"/>
        <w:autoSpaceDN w:val="0"/>
        <w:spacing w:after="78" w:line="220" w:lineRule="exact"/>
        <w:rPr>
          <w:lang w:val="ru-RU"/>
        </w:rPr>
      </w:pPr>
    </w:p>
    <w:p w:rsidR="00B7617F" w:rsidRPr="00A217BA" w:rsidRDefault="00343E38">
      <w:pPr>
        <w:autoSpaceDE w:val="0"/>
        <w:autoSpaceDN w:val="0"/>
        <w:spacing w:after="0" w:line="230" w:lineRule="auto"/>
        <w:rPr>
          <w:lang w:val="ru-RU"/>
        </w:rPr>
      </w:pPr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B7617F" w:rsidRPr="00A217BA" w:rsidRDefault="00343E38">
      <w:pPr>
        <w:autoSpaceDE w:val="0"/>
        <w:autoSpaceDN w:val="0"/>
        <w:spacing w:before="346" w:after="0" w:line="230" w:lineRule="auto"/>
        <w:rPr>
          <w:lang w:val="ru-RU"/>
        </w:rPr>
      </w:pPr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B7617F" w:rsidRPr="00A217BA" w:rsidRDefault="00343E38">
      <w:pPr>
        <w:autoSpaceDE w:val="0"/>
        <w:autoSpaceDN w:val="0"/>
        <w:spacing w:before="166" w:after="0" w:line="230" w:lineRule="auto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 по математике. </w:t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компьютер.</w:t>
      </w:r>
    </w:p>
    <w:p w:rsidR="00B7617F" w:rsidRPr="00A217BA" w:rsidRDefault="00343E38">
      <w:pPr>
        <w:autoSpaceDE w:val="0"/>
        <w:autoSpaceDN w:val="0"/>
        <w:spacing w:before="262" w:after="0" w:line="230" w:lineRule="auto"/>
        <w:rPr>
          <w:lang w:val="ru-RU"/>
        </w:rPr>
      </w:pPr>
      <w:r w:rsidRPr="00A217BA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 И ПРАКТИЧЕСКИХ РАБОТ</w:t>
      </w:r>
    </w:p>
    <w:p w:rsidR="00B7617F" w:rsidRPr="00A217BA" w:rsidRDefault="00343E38">
      <w:pPr>
        <w:autoSpaceDE w:val="0"/>
        <w:autoSpaceDN w:val="0"/>
        <w:spacing w:before="166" w:after="0" w:line="230" w:lineRule="auto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1. Классная магнитная доска.</w:t>
      </w:r>
    </w:p>
    <w:p w:rsidR="00B7617F" w:rsidRPr="00A217BA" w:rsidRDefault="00343E38">
      <w:pPr>
        <w:autoSpaceDE w:val="0"/>
        <w:autoSpaceDN w:val="0"/>
        <w:spacing w:before="70" w:after="0" w:line="271" w:lineRule="auto"/>
        <w:ind w:right="4032"/>
        <w:rPr>
          <w:lang w:val="ru-RU"/>
        </w:rPr>
      </w:pP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 xml:space="preserve">2.Настенная доска с приспособлением для крепления картинок 3.Колонки </w:t>
      </w:r>
      <w:r w:rsidRPr="00A217BA">
        <w:rPr>
          <w:lang w:val="ru-RU"/>
        </w:rPr>
        <w:br/>
      </w:r>
      <w:r w:rsidRPr="00A217BA">
        <w:rPr>
          <w:rFonts w:ascii="Times New Roman" w:eastAsia="Times New Roman" w:hAnsi="Times New Roman"/>
          <w:color w:val="000000"/>
          <w:sz w:val="24"/>
          <w:lang w:val="ru-RU"/>
        </w:rPr>
        <w:t>4.Компьютер</w:t>
      </w:r>
    </w:p>
    <w:p w:rsidR="00B7617F" w:rsidRPr="00A217BA" w:rsidRDefault="00B7617F">
      <w:pPr>
        <w:rPr>
          <w:lang w:val="ru-RU"/>
        </w:rPr>
        <w:sectPr w:rsidR="00B7617F" w:rsidRPr="00A217B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43E38" w:rsidRPr="00A217BA" w:rsidRDefault="00343E38">
      <w:pPr>
        <w:rPr>
          <w:lang w:val="ru-RU"/>
        </w:rPr>
      </w:pPr>
    </w:p>
    <w:sectPr w:rsidR="00343E38" w:rsidRPr="00A217BA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E38" w:rsidRDefault="00343E38" w:rsidP="00A217BA">
      <w:pPr>
        <w:spacing w:after="0" w:line="240" w:lineRule="auto"/>
      </w:pPr>
      <w:r>
        <w:separator/>
      </w:r>
    </w:p>
  </w:endnote>
  <w:endnote w:type="continuationSeparator" w:id="0">
    <w:p w:rsidR="00343E38" w:rsidRDefault="00343E38" w:rsidP="00A21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E38" w:rsidRDefault="00343E38" w:rsidP="00A217BA">
      <w:pPr>
        <w:spacing w:after="0" w:line="240" w:lineRule="auto"/>
      </w:pPr>
      <w:r>
        <w:separator/>
      </w:r>
    </w:p>
  </w:footnote>
  <w:footnote w:type="continuationSeparator" w:id="0">
    <w:p w:rsidR="00343E38" w:rsidRDefault="00343E38" w:rsidP="00A217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43E38"/>
    <w:rsid w:val="00A217BA"/>
    <w:rsid w:val="00AA1D8D"/>
    <w:rsid w:val="00B47730"/>
    <w:rsid w:val="00B7617F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19D7BF"/>
  <w14:defaultImageDpi w14:val="300"/>
  <w15:docId w15:val="{3628B1A6-5CA6-4E2A-AAE2-EC78A98B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397394-9657-46E4-AB15-A9FF1C237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5961</Words>
  <Characters>33983</Characters>
  <Application>Microsoft Office Word</Application>
  <DocSecurity>0</DocSecurity>
  <Lines>283</Lines>
  <Paragraphs>79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39865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2</cp:lastModifiedBy>
  <cp:revision>2</cp:revision>
  <dcterms:created xsi:type="dcterms:W3CDTF">2022-08-24T07:24:00Z</dcterms:created>
  <dcterms:modified xsi:type="dcterms:W3CDTF">2022-08-24T07:24:00Z</dcterms:modified>
  <cp:category/>
</cp:coreProperties>
</file>